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3E" w:rsidRPr="00095320" w:rsidRDefault="006F3B31">
      <w:pPr>
        <w:widowControl/>
        <w:rPr>
          <w:rFonts w:ascii="Times New Roman" w:hAnsi="Times New Roman" w:cs="Times New Roman"/>
          <w:sz w:val="24"/>
          <w:szCs w:val="24"/>
        </w:rPr>
      </w:pPr>
      <w:r w:rsidRPr="00095320">
        <w:rPr>
          <w:rFonts w:ascii="Times New Roman" w:hAnsi="Times New Roman" w:cs="Times New Roman"/>
          <w:sz w:val="24"/>
          <w:szCs w:val="24"/>
        </w:rPr>
        <w:t>December 4, 2013</w:t>
      </w:r>
    </w:p>
    <w:p w:rsidR="00DC7E4D" w:rsidRPr="00095320" w:rsidRDefault="00DC7E4D" w:rsidP="00564668">
      <w:pPr>
        <w:widowControl/>
        <w:rPr>
          <w:rFonts w:ascii="Times New Roman" w:hAnsi="Times New Roman" w:cs="Times New Roman"/>
          <w:sz w:val="24"/>
          <w:szCs w:val="24"/>
        </w:rPr>
      </w:pPr>
    </w:p>
    <w:p w:rsidR="00A77B3E" w:rsidRPr="00095320" w:rsidRDefault="00903661">
      <w:pPr>
        <w:widowControl/>
        <w:rPr>
          <w:rFonts w:ascii="Times New Roman" w:hAnsi="Times New Roman" w:cs="Times New Roman"/>
          <w:sz w:val="24"/>
          <w:szCs w:val="24"/>
        </w:rPr>
      </w:pPr>
      <w:r w:rsidRPr="00095320">
        <w:rPr>
          <w:rFonts w:ascii="Times New Roman" w:hAnsi="Times New Roman" w:cs="Times New Roman"/>
          <w:sz w:val="24"/>
          <w:szCs w:val="24"/>
        </w:rPr>
        <w:t xml:space="preserve">Catherine </w:t>
      </w:r>
      <w:proofErr w:type="spellStart"/>
      <w:r w:rsidRPr="00095320">
        <w:rPr>
          <w:rFonts w:ascii="Times New Roman" w:hAnsi="Times New Roman" w:cs="Times New Roman"/>
          <w:sz w:val="24"/>
          <w:szCs w:val="24"/>
        </w:rPr>
        <w:t>McAuley</w:t>
      </w:r>
      <w:proofErr w:type="spellEnd"/>
      <w:r w:rsidRPr="00095320">
        <w:rPr>
          <w:rFonts w:ascii="Times New Roman" w:hAnsi="Times New Roman" w:cs="Times New Roman"/>
          <w:sz w:val="24"/>
          <w:szCs w:val="24"/>
        </w:rPr>
        <w:t xml:space="preserve"> High School</w:t>
      </w:r>
    </w:p>
    <w:p w:rsidR="00A77B3E" w:rsidRPr="00095320" w:rsidRDefault="00095320" w:rsidP="00095320">
      <w:pPr>
        <w:rPr>
          <w:rFonts w:ascii="Times New Roman" w:hAnsi="Times New Roman" w:cs="Times New Roman"/>
          <w:sz w:val="24"/>
          <w:szCs w:val="24"/>
        </w:rPr>
      </w:pPr>
      <w:r w:rsidRPr="00095320">
        <w:rPr>
          <w:rFonts w:ascii="Times New Roman" w:hAnsi="Times New Roman" w:cs="Times New Roman"/>
          <w:sz w:val="24"/>
          <w:szCs w:val="24"/>
        </w:rPr>
        <w:t>631 Stevens Avenue</w:t>
      </w:r>
    </w:p>
    <w:p w:rsidR="00A77B3E" w:rsidRPr="00095320" w:rsidRDefault="00095320">
      <w:pPr>
        <w:widowControl/>
        <w:rPr>
          <w:rFonts w:ascii="Times New Roman" w:hAnsi="Times New Roman" w:cs="Times New Roman"/>
          <w:sz w:val="24"/>
          <w:szCs w:val="24"/>
        </w:rPr>
      </w:pPr>
      <w:r w:rsidRPr="00095320">
        <w:rPr>
          <w:rFonts w:ascii="Times New Roman" w:hAnsi="Times New Roman" w:cs="Times New Roman"/>
          <w:sz w:val="24"/>
          <w:szCs w:val="24"/>
        </w:rPr>
        <w:t>Portland</w:t>
      </w:r>
      <w:r w:rsidR="00D0602A" w:rsidRPr="00095320">
        <w:rPr>
          <w:rFonts w:ascii="Times New Roman" w:hAnsi="Times New Roman" w:cs="Times New Roman"/>
          <w:sz w:val="24"/>
          <w:szCs w:val="24"/>
        </w:rPr>
        <w:t>, Maine</w:t>
      </w:r>
      <w:r w:rsidR="00AA1C8E" w:rsidRPr="0009532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04103</w:t>
      </w:r>
    </w:p>
    <w:p w:rsidR="00A77B3E" w:rsidRPr="00095320" w:rsidRDefault="00A77B3E">
      <w:pPr>
        <w:widowControl/>
        <w:rPr>
          <w:rFonts w:ascii="Times New Roman" w:hAnsi="Times New Roman" w:cs="Times New Roman"/>
          <w:sz w:val="24"/>
          <w:szCs w:val="24"/>
        </w:rPr>
      </w:pPr>
    </w:p>
    <w:p w:rsidR="00A77B3E" w:rsidRPr="00095320" w:rsidRDefault="00AA1C8E">
      <w:pPr>
        <w:widowControl/>
        <w:rPr>
          <w:rFonts w:ascii="Times New Roman" w:hAnsi="Times New Roman" w:cs="Times New Roman"/>
          <w:sz w:val="24"/>
          <w:szCs w:val="24"/>
        </w:rPr>
      </w:pPr>
      <w:r w:rsidRPr="00095320">
        <w:rPr>
          <w:rFonts w:ascii="Times New Roman" w:hAnsi="Times New Roman" w:cs="Times New Roman"/>
          <w:sz w:val="24"/>
          <w:szCs w:val="24"/>
        </w:rPr>
        <w:t>Dear Hiring Committee</w:t>
      </w:r>
      <w:r w:rsidR="00903661" w:rsidRPr="00095320">
        <w:rPr>
          <w:rFonts w:ascii="Times New Roman" w:hAnsi="Times New Roman" w:cs="Times New Roman"/>
          <w:sz w:val="24"/>
          <w:szCs w:val="24"/>
        </w:rPr>
        <w:t>,</w:t>
      </w:r>
    </w:p>
    <w:p w:rsidR="00095320" w:rsidRDefault="00095320">
      <w:pPr>
        <w:widowControl/>
        <w:rPr>
          <w:rFonts w:ascii="Times New Roman" w:hAnsi="Times New Roman" w:cs="Times New Roman"/>
          <w:b/>
          <w:bCs/>
          <w:sz w:val="24"/>
          <w:szCs w:val="24"/>
        </w:rPr>
      </w:pPr>
    </w:p>
    <w:p w:rsidR="00CD2350" w:rsidRDefault="00CD2350">
      <w:pPr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 am applying for the Social Studies teaching position that was posted on Servingschools.com. </w:t>
      </w:r>
      <w:r w:rsidR="009110BB">
        <w:rPr>
          <w:rFonts w:ascii="Times New Roman" w:hAnsi="Times New Roman" w:cs="Times New Roman"/>
          <w:bCs/>
          <w:sz w:val="24"/>
          <w:szCs w:val="24"/>
        </w:rPr>
        <w:t xml:space="preserve">In December of 2014 I will have earned </w:t>
      </w:r>
      <w:r>
        <w:rPr>
          <w:rFonts w:ascii="Times New Roman" w:hAnsi="Times New Roman" w:cs="Times New Roman"/>
          <w:bCs/>
          <w:sz w:val="24"/>
          <w:szCs w:val="24"/>
        </w:rPr>
        <w:t xml:space="preserve">a B.S. in Secondary Education Social Studies as well as a minor in special education. </w:t>
      </w:r>
      <w:r w:rsidR="009110BB">
        <w:rPr>
          <w:rFonts w:ascii="Times New Roman" w:hAnsi="Times New Roman" w:cs="Times New Roman"/>
          <w:bCs/>
          <w:sz w:val="24"/>
          <w:szCs w:val="24"/>
        </w:rPr>
        <w:t xml:space="preserve">At the conclusion of my 16 weeks of student teaching, I also will have completed requirements for Maine State Teacher Certification for the secondary level grades 7-12, including the passage of the Praxis I and II exams. </w:t>
      </w:r>
      <w:r>
        <w:rPr>
          <w:rFonts w:ascii="Times New Roman" w:hAnsi="Times New Roman" w:cs="Times New Roman"/>
          <w:bCs/>
          <w:sz w:val="24"/>
          <w:szCs w:val="24"/>
        </w:rPr>
        <w:t>The position at your school is a fit for me because I am committed to academic excellence, and I know that is an important part of your school.</w:t>
      </w:r>
    </w:p>
    <w:p w:rsidR="00A77B3E" w:rsidRPr="00095320" w:rsidRDefault="00A77B3E">
      <w:pPr>
        <w:widowControl/>
        <w:rPr>
          <w:rFonts w:ascii="Times New Roman" w:hAnsi="Times New Roman" w:cs="Times New Roman"/>
          <w:b/>
          <w:bCs/>
          <w:sz w:val="24"/>
          <w:szCs w:val="24"/>
        </w:rPr>
      </w:pPr>
    </w:p>
    <w:p w:rsidR="00095320" w:rsidRDefault="00095320" w:rsidP="00095320">
      <w:pPr>
        <w:widowControl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Being</w:t>
      </w:r>
      <w:r w:rsidRPr="00F83A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someone who is passionate about the importance of education, I chose social studies as my content area so that I could reach students and motivate and inspire them to their fullest potential. Many of my interests, including outdoor activities such </w:t>
      </w:r>
      <w:r w:rsidR="00CD2350">
        <w:rPr>
          <w:rFonts w:ascii="Times New Roman" w:hAnsi="Times New Roman" w:cs="Times New Roman"/>
          <w:bCs/>
          <w:sz w:val="24"/>
          <w:szCs w:val="24"/>
        </w:rPr>
        <w:t xml:space="preserve">as </w:t>
      </w:r>
      <w:r>
        <w:rPr>
          <w:rFonts w:ascii="Times New Roman" w:hAnsi="Times New Roman" w:cs="Times New Roman"/>
          <w:bCs/>
          <w:sz w:val="24"/>
          <w:szCs w:val="24"/>
        </w:rPr>
        <w:t xml:space="preserve">geocaching, can be incorporated into my </w:t>
      </w:r>
      <w:proofErr w:type="gramStart"/>
      <w:r w:rsidR="00564668">
        <w:rPr>
          <w:rFonts w:ascii="Times New Roman" w:hAnsi="Times New Roman" w:cs="Times New Roman"/>
          <w:bCs/>
          <w:sz w:val="24"/>
          <w:szCs w:val="24"/>
        </w:rPr>
        <w:t>units</w:t>
      </w:r>
      <w:r>
        <w:rPr>
          <w:rFonts w:ascii="Times New Roman" w:hAnsi="Times New Roman" w:cs="Times New Roman"/>
          <w:bCs/>
          <w:sz w:val="24"/>
          <w:szCs w:val="24"/>
        </w:rPr>
        <w:t xml:space="preserve"> which makes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me strongly believe that I will be able to incorporate my students’ interests as well.</w:t>
      </w:r>
      <w:r w:rsidR="00CD23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C7E4D">
        <w:rPr>
          <w:rFonts w:ascii="Times New Roman" w:hAnsi="Times New Roman" w:cs="Times New Roman"/>
          <w:bCs/>
          <w:sz w:val="24"/>
          <w:szCs w:val="24"/>
        </w:rPr>
        <w:t xml:space="preserve">I feel competent in developing lesson plans that are catered to students’ interests and individualized. </w:t>
      </w:r>
      <w:r w:rsidR="00CD2350">
        <w:rPr>
          <w:rFonts w:ascii="Times New Roman" w:hAnsi="Times New Roman" w:cs="Times New Roman"/>
          <w:bCs/>
          <w:sz w:val="24"/>
          <w:szCs w:val="24"/>
        </w:rPr>
        <w:t xml:space="preserve">With the freedom that your school provides for </w:t>
      </w:r>
      <w:r w:rsidR="00DC7E4D">
        <w:rPr>
          <w:rFonts w:ascii="Times New Roman" w:hAnsi="Times New Roman" w:cs="Times New Roman"/>
          <w:bCs/>
          <w:sz w:val="24"/>
          <w:szCs w:val="24"/>
        </w:rPr>
        <w:t>students</w:t>
      </w:r>
      <w:r w:rsidR="00CD2350">
        <w:rPr>
          <w:rFonts w:ascii="Times New Roman" w:hAnsi="Times New Roman" w:cs="Times New Roman"/>
          <w:bCs/>
          <w:sz w:val="24"/>
          <w:szCs w:val="24"/>
        </w:rPr>
        <w:t xml:space="preserve"> to explore I think I will be able to include service learning in my unit</w:t>
      </w:r>
      <w:r w:rsidR="00DC7E4D">
        <w:rPr>
          <w:rFonts w:ascii="Times New Roman" w:hAnsi="Times New Roman" w:cs="Times New Roman"/>
          <w:bCs/>
          <w:sz w:val="24"/>
          <w:szCs w:val="24"/>
        </w:rPr>
        <w:t>s. This will give them the opportunity to</w:t>
      </w:r>
      <w:r w:rsidR="00CD2350">
        <w:rPr>
          <w:rFonts w:ascii="Times New Roman" w:hAnsi="Times New Roman" w:cs="Times New Roman"/>
          <w:bCs/>
          <w:sz w:val="24"/>
          <w:szCs w:val="24"/>
        </w:rPr>
        <w:t xml:space="preserve"> give back to and share compassion with the community </w:t>
      </w:r>
      <w:r w:rsidR="00DC7E4D">
        <w:rPr>
          <w:rFonts w:ascii="Times New Roman" w:hAnsi="Times New Roman" w:cs="Times New Roman"/>
          <w:bCs/>
          <w:sz w:val="24"/>
          <w:szCs w:val="24"/>
        </w:rPr>
        <w:t>while also</w:t>
      </w:r>
      <w:r w:rsidR="00CD2350">
        <w:rPr>
          <w:rFonts w:ascii="Times New Roman" w:hAnsi="Times New Roman" w:cs="Times New Roman"/>
          <w:bCs/>
          <w:sz w:val="24"/>
          <w:szCs w:val="24"/>
        </w:rPr>
        <w:t xml:space="preserve"> teaching them about global</w:t>
      </w:r>
      <w:r w:rsidR="00DC7E4D">
        <w:rPr>
          <w:rFonts w:ascii="Times New Roman" w:hAnsi="Times New Roman" w:cs="Times New Roman"/>
          <w:bCs/>
          <w:sz w:val="24"/>
          <w:szCs w:val="24"/>
        </w:rPr>
        <w:t xml:space="preserve"> and local</w:t>
      </w:r>
      <w:r w:rsidR="00CD2350">
        <w:rPr>
          <w:rFonts w:ascii="Times New Roman" w:hAnsi="Times New Roman" w:cs="Times New Roman"/>
          <w:bCs/>
          <w:sz w:val="24"/>
          <w:szCs w:val="24"/>
        </w:rPr>
        <w:t xml:space="preserve"> visions and the responsibilities that we all share. As a graduate from a competitive women’s political leadership program, women’s issues are close to my heart, and I can share my leadership skills and knowledge with my students</w:t>
      </w:r>
      <w:r w:rsidR="00DC7E4D">
        <w:rPr>
          <w:rFonts w:ascii="Times New Roman" w:hAnsi="Times New Roman" w:cs="Times New Roman"/>
          <w:bCs/>
          <w:sz w:val="24"/>
          <w:szCs w:val="24"/>
        </w:rPr>
        <w:t xml:space="preserve"> through my teaching</w:t>
      </w:r>
      <w:r w:rsidR="00CD2350">
        <w:rPr>
          <w:rFonts w:ascii="Times New Roman" w:hAnsi="Times New Roman" w:cs="Times New Roman"/>
          <w:bCs/>
          <w:sz w:val="24"/>
          <w:szCs w:val="24"/>
        </w:rPr>
        <w:t>.</w:t>
      </w:r>
      <w:r w:rsidR="00DC7E4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77B3E" w:rsidRPr="00095320" w:rsidRDefault="00A77B3E">
      <w:pPr>
        <w:widowControl/>
        <w:rPr>
          <w:rFonts w:ascii="Times New Roman" w:hAnsi="Times New Roman" w:cs="Times New Roman"/>
          <w:b/>
          <w:bCs/>
          <w:sz w:val="24"/>
          <w:szCs w:val="24"/>
        </w:rPr>
      </w:pPr>
    </w:p>
    <w:p w:rsidR="00095320" w:rsidRDefault="00CD2350" w:rsidP="00095320">
      <w:pPr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Growing up in a coastal town in Maine has given me the opportunity to appreciate the diversity that is possible in an area. </w:t>
      </w:r>
      <w:r w:rsidR="00095320">
        <w:rPr>
          <w:rFonts w:ascii="Times New Roman" w:hAnsi="Times New Roman" w:cs="Times New Roman"/>
          <w:bCs/>
          <w:sz w:val="24"/>
          <w:szCs w:val="24"/>
        </w:rPr>
        <w:t>I am interested in a being a part of your community</w:t>
      </w:r>
      <w:r w:rsidR="0056466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C7E4D">
        <w:rPr>
          <w:rFonts w:ascii="Times New Roman" w:hAnsi="Times New Roman" w:cs="Times New Roman"/>
          <w:bCs/>
          <w:sz w:val="24"/>
          <w:szCs w:val="24"/>
        </w:rPr>
        <w:t>I look forward to discussing my qualifications and skills with you in an interview. Please find enclosed my resume, three letters of recommendation, and a copy of my transcript. If you have any questions about my application, please feel welcome to contact me at 802-318-8678 or via e-mail a</w:t>
      </w:r>
      <w:r w:rsidR="00DC7E4D" w:rsidRPr="00DC7E4D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t </w:t>
      </w:r>
      <w:hyperlink r:id="rId6" w:history="1">
        <w:r w:rsidR="00DC7E4D" w:rsidRPr="00DC7E4D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christina.quach@maine.edu</w:t>
        </w:r>
      </w:hyperlink>
      <w:r w:rsidR="00DC7E4D">
        <w:rPr>
          <w:rFonts w:ascii="Times New Roman" w:hAnsi="Times New Roman" w:cs="Times New Roman"/>
          <w:bCs/>
          <w:sz w:val="24"/>
          <w:szCs w:val="24"/>
        </w:rPr>
        <w:t xml:space="preserve">. Thank you for considering my interest in serving the women, parents, and staff of the Catherine </w:t>
      </w:r>
      <w:proofErr w:type="spellStart"/>
      <w:r w:rsidR="00DC7E4D">
        <w:rPr>
          <w:rFonts w:ascii="Times New Roman" w:hAnsi="Times New Roman" w:cs="Times New Roman"/>
          <w:bCs/>
          <w:sz w:val="24"/>
          <w:szCs w:val="24"/>
        </w:rPr>
        <w:t>McAuley</w:t>
      </w:r>
      <w:proofErr w:type="spellEnd"/>
      <w:r w:rsidR="00DC7E4D">
        <w:rPr>
          <w:rFonts w:ascii="Times New Roman" w:hAnsi="Times New Roman" w:cs="Times New Roman"/>
          <w:bCs/>
          <w:sz w:val="24"/>
          <w:szCs w:val="24"/>
        </w:rPr>
        <w:t xml:space="preserve"> High School.</w:t>
      </w:r>
    </w:p>
    <w:p w:rsidR="00A77B3E" w:rsidRPr="00095320" w:rsidRDefault="00A77B3E">
      <w:pPr>
        <w:widowControl/>
        <w:rPr>
          <w:rFonts w:ascii="Times New Roman" w:hAnsi="Times New Roman" w:cs="Times New Roman"/>
          <w:sz w:val="24"/>
          <w:szCs w:val="24"/>
        </w:rPr>
      </w:pPr>
    </w:p>
    <w:p w:rsidR="00A77B3E" w:rsidRPr="00095320" w:rsidRDefault="00DC7E4D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Sincerely,</w:t>
      </w:r>
    </w:p>
    <w:p w:rsidR="00A77B3E" w:rsidRDefault="00A77B3E">
      <w:pPr>
        <w:widowControl/>
        <w:rPr>
          <w:rFonts w:ascii="Times New Roman" w:hAnsi="Times New Roman" w:cs="Times New Roman"/>
          <w:sz w:val="24"/>
          <w:szCs w:val="24"/>
        </w:rPr>
      </w:pPr>
    </w:p>
    <w:p w:rsidR="00DC7E4D" w:rsidRPr="00095320" w:rsidRDefault="00DC7E4D">
      <w:pPr>
        <w:widowControl/>
        <w:rPr>
          <w:rFonts w:ascii="Times New Roman" w:hAnsi="Times New Roman" w:cs="Times New Roman"/>
          <w:sz w:val="24"/>
          <w:szCs w:val="24"/>
        </w:rPr>
      </w:pPr>
    </w:p>
    <w:p w:rsidR="00095320" w:rsidRPr="00564668" w:rsidRDefault="006F3B31">
      <w:pPr>
        <w:widowControl/>
        <w:rPr>
          <w:rFonts w:ascii="Times New Roman" w:hAnsi="Times New Roman" w:cs="Times New Roman"/>
          <w:sz w:val="24"/>
          <w:szCs w:val="24"/>
        </w:rPr>
      </w:pPr>
      <w:r w:rsidRPr="00095320">
        <w:rPr>
          <w:rFonts w:ascii="Times New Roman" w:hAnsi="Times New Roman" w:cs="Times New Roman"/>
          <w:sz w:val="24"/>
          <w:szCs w:val="24"/>
        </w:rPr>
        <w:t>Christina L Quach</w:t>
      </w:r>
    </w:p>
    <w:sectPr w:rsidR="00095320" w:rsidRPr="00564668" w:rsidSect="009109F2">
      <w:pgSz w:w="12240" w:h="15840"/>
      <w:pgMar w:top="1440" w:right="1440" w:bottom="1440" w:left="1440" w:header="708" w:footer="708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24126"/>
    <w:multiLevelType w:val="multilevel"/>
    <w:tmpl w:val="C7C434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91280C"/>
    <w:rsid w:val="00015DF3"/>
    <w:rsid w:val="00095320"/>
    <w:rsid w:val="003C13C6"/>
    <w:rsid w:val="003D238F"/>
    <w:rsid w:val="00564668"/>
    <w:rsid w:val="0058215F"/>
    <w:rsid w:val="00604E18"/>
    <w:rsid w:val="006F3B31"/>
    <w:rsid w:val="00770189"/>
    <w:rsid w:val="00873390"/>
    <w:rsid w:val="00891730"/>
    <w:rsid w:val="00903661"/>
    <w:rsid w:val="009109F2"/>
    <w:rsid w:val="009110BB"/>
    <w:rsid w:val="0091280C"/>
    <w:rsid w:val="00A77B3E"/>
    <w:rsid w:val="00AA1C8E"/>
    <w:rsid w:val="00CD2350"/>
    <w:rsid w:val="00D0602A"/>
    <w:rsid w:val="00DA2D93"/>
    <w:rsid w:val="00DC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locked="1" w:semiHidden="1" w:uiPriority="99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 w:uiPriority="99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</w:latentStyles>
  <w:style w:type="paragraph" w:default="1" w:styleId="Normal">
    <w:name w:val="Normal"/>
    <w:qFormat/>
    <w:rsid w:val="009109F2"/>
    <w:pPr>
      <w:widowControl w:val="0"/>
      <w:spacing w:after="0"/>
    </w:pPr>
    <w:rPr>
      <w:rFonts w:ascii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7B96"/>
    <w:pPr>
      <w:spacing w:before="48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B96"/>
    <w:pPr>
      <w:spacing w:before="360" w:after="8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EF7B9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EF7B96"/>
    <w:pPr>
      <w:spacing w:before="240" w:after="40"/>
      <w:outlineLvl w:val="3"/>
    </w:pPr>
    <w:rPr>
      <w:i/>
      <w:iCs/>
      <w:color w:val="666666"/>
    </w:rPr>
  </w:style>
  <w:style w:type="paragraph" w:styleId="Heading5">
    <w:name w:val="heading 5"/>
    <w:basedOn w:val="Normal"/>
    <w:next w:val="Normal"/>
    <w:link w:val="Heading5Char"/>
    <w:uiPriority w:val="9"/>
    <w:qFormat/>
    <w:rsid w:val="00EF7B9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7B9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09F2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09F2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09F2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09F2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09F2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09F2"/>
    <w:rPr>
      <w:rFonts w:asciiTheme="minorHAnsi" w:eastAsiaTheme="minorEastAsia" w:hAnsiTheme="minorHAnsi" w:cstheme="minorBidi"/>
      <w:b/>
      <w:bCs/>
      <w:color w:val="000000"/>
    </w:rPr>
  </w:style>
  <w:style w:type="paragraph" w:styleId="Title">
    <w:name w:val="Title"/>
    <w:basedOn w:val="Normal"/>
    <w:link w:val="TitleChar"/>
    <w:uiPriority w:val="10"/>
    <w:qFormat/>
    <w:rsid w:val="00EF7B96"/>
    <w:pPr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109F2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11"/>
    <w:qFormat/>
    <w:rsid w:val="00EF7B96"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9109F2"/>
    <w:rPr>
      <w:rFonts w:asciiTheme="majorHAnsi" w:eastAsiaTheme="majorEastAsia" w:hAnsiTheme="majorHAnsi" w:cstheme="majorBidi"/>
      <w:color w:val="000000"/>
      <w:sz w:val="24"/>
      <w:szCs w:val="24"/>
    </w:rPr>
  </w:style>
  <w:style w:type="character" w:styleId="Hyperlink">
    <w:name w:val="Hyperlink"/>
    <w:basedOn w:val="DefaultParagraphFont"/>
    <w:rsid w:val="009128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hristina.quach@maine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A710BD5D-3D71-473D-BE1B-4B9656458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lorih</dc:creator>
  <cp:lastModifiedBy>Christina</cp:lastModifiedBy>
  <cp:revision>11</cp:revision>
  <cp:lastPrinted>2013-12-04T04:03:00Z</cp:lastPrinted>
  <dcterms:created xsi:type="dcterms:W3CDTF">2013-11-30T21:53:00Z</dcterms:created>
  <dcterms:modified xsi:type="dcterms:W3CDTF">2013-12-04T04:05:00Z</dcterms:modified>
</cp:coreProperties>
</file>